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14AA2" w14:textId="77777777" w:rsidR="00991466" w:rsidRDefault="00A77396">
      <w:pPr>
        <w:pStyle w:val="Heading1"/>
      </w:pPr>
      <w:r>
        <w:t>Mahoning County, Ohio – Speech &amp; Language Resources</w:t>
      </w:r>
    </w:p>
    <w:p w14:paraId="6E291725" w14:textId="77777777" w:rsidR="00991466" w:rsidRPr="00A77396" w:rsidRDefault="00A77396" w:rsidP="00A77396">
      <w:pPr>
        <w:pStyle w:val="ListParagraph"/>
        <w:numPr>
          <w:ilvl w:val="0"/>
          <w:numId w:val="10"/>
        </w:numPr>
        <w:rPr>
          <w:b/>
          <w:bCs/>
        </w:rPr>
      </w:pPr>
      <w:r w:rsidRPr="00A77396">
        <w:rPr>
          <w:b/>
          <w:bCs/>
        </w:rPr>
        <w:t>Easterseals / Youngstown Hearing &amp; Speech</w:t>
      </w:r>
    </w:p>
    <w:p w14:paraId="10E7449E" w14:textId="77777777" w:rsidR="00A77396" w:rsidRDefault="00A77396" w:rsidP="00A77396">
      <w:pPr>
        <w:pStyle w:val="ListParagraph"/>
        <w:numPr>
          <w:ilvl w:val="0"/>
          <w:numId w:val="12"/>
        </w:numPr>
      </w:pPr>
      <w:r>
        <w:t>Provides speech, occupational, and physical therapy services for children and adults</w:t>
      </w:r>
    </w:p>
    <w:p w14:paraId="386B9182" w14:textId="77777777" w:rsidR="00A77396" w:rsidRDefault="00A77396" w:rsidP="00A77396">
      <w:pPr>
        <w:pStyle w:val="ListParagraph"/>
        <w:numPr>
          <w:ilvl w:val="0"/>
          <w:numId w:val="12"/>
        </w:numPr>
      </w:pPr>
      <w:r>
        <w:t>Services consolidated at Easterseals building in Youngstown</w:t>
      </w:r>
    </w:p>
    <w:p w14:paraId="3969CEAB" w14:textId="15D1237D" w:rsidR="00991466" w:rsidRDefault="00A77396" w:rsidP="00A77396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https://www.easterseals.com/mtc/our-programs/youngstown-hearing-and-speech.html</w:t>
        </w:r>
      </w:hyperlink>
    </w:p>
    <w:p w14:paraId="28D8D903" w14:textId="77777777" w:rsidR="00A77396" w:rsidRDefault="00A77396" w:rsidP="00A77396">
      <w:pPr>
        <w:pStyle w:val="ListParagraph"/>
        <w:ind w:left="1620"/>
      </w:pPr>
    </w:p>
    <w:p w14:paraId="2B2A4313" w14:textId="77777777" w:rsidR="00991466" w:rsidRPr="00A77396" w:rsidRDefault="00A77396" w:rsidP="00A77396">
      <w:pPr>
        <w:pStyle w:val="ListParagraph"/>
        <w:numPr>
          <w:ilvl w:val="0"/>
          <w:numId w:val="10"/>
        </w:numPr>
        <w:rPr>
          <w:b/>
          <w:bCs/>
        </w:rPr>
      </w:pPr>
      <w:r w:rsidRPr="00A77396">
        <w:rPr>
          <w:b/>
          <w:bCs/>
        </w:rPr>
        <w:t>Akron Children’s Hospital – Speech Therapy (Boardman)</w:t>
      </w:r>
    </w:p>
    <w:p w14:paraId="3E26F5F8" w14:textId="77777777" w:rsidR="00A77396" w:rsidRDefault="00A77396" w:rsidP="00A77396">
      <w:pPr>
        <w:pStyle w:val="ListParagraph"/>
        <w:numPr>
          <w:ilvl w:val="0"/>
          <w:numId w:val="12"/>
        </w:numPr>
      </w:pPr>
      <w:r>
        <w:t>Provides pediatric speech-language therapy for infants through teens</w:t>
      </w:r>
    </w:p>
    <w:p w14:paraId="18B24B45" w14:textId="77777777" w:rsidR="00A77396" w:rsidRDefault="00A77396" w:rsidP="00A77396">
      <w:pPr>
        <w:pStyle w:val="ListParagraph"/>
        <w:numPr>
          <w:ilvl w:val="0"/>
          <w:numId w:val="12"/>
        </w:numPr>
      </w:pPr>
      <w:r>
        <w:t>Offers referrals and coordination of services</w:t>
      </w:r>
    </w:p>
    <w:p w14:paraId="0F5BF849" w14:textId="37BDBC38" w:rsidR="00991466" w:rsidRDefault="00A77396" w:rsidP="00A77396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https://www.akronchildrens.org/departments/Speech-Therapy.html</w:t>
        </w:r>
      </w:hyperlink>
      <w:r>
        <w:t xml:space="preserve"> </w:t>
      </w:r>
    </w:p>
    <w:p w14:paraId="2691AFC9" w14:textId="77777777" w:rsidR="00A77396" w:rsidRDefault="00A77396" w:rsidP="00A77396">
      <w:pPr>
        <w:pStyle w:val="ListParagraph"/>
        <w:ind w:left="1620"/>
      </w:pPr>
    </w:p>
    <w:p w14:paraId="5650CDD4" w14:textId="77777777" w:rsidR="00991466" w:rsidRPr="00A77396" w:rsidRDefault="00A77396" w:rsidP="00A77396">
      <w:pPr>
        <w:pStyle w:val="ListParagraph"/>
        <w:numPr>
          <w:ilvl w:val="0"/>
          <w:numId w:val="10"/>
        </w:numPr>
        <w:rPr>
          <w:b/>
          <w:bCs/>
        </w:rPr>
      </w:pPr>
      <w:r w:rsidRPr="00A77396">
        <w:rPr>
          <w:b/>
          <w:bCs/>
        </w:rPr>
        <w:t>Beyond Expectations Speech Therapy – Boardman, OH</w:t>
      </w:r>
    </w:p>
    <w:p w14:paraId="0D3C4F88" w14:textId="77777777" w:rsidR="00A77396" w:rsidRDefault="00A77396" w:rsidP="00A77396">
      <w:pPr>
        <w:pStyle w:val="ListParagraph"/>
        <w:numPr>
          <w:ilvl w:val="0"/>
          <w:numId w:val="12"/>
        </w:numPr>
      </w:pPr>
      <w:r>
        <w:t>Private speech-language practice serving children and adults</w:t>
      </w:r>
    </w:p>
    <w:p w14:paraId="3BDF756B" w14:textId="77777777" w:rsidR="00A77396" w:rsidRDefault="00A77396" w:rsidP="00A77396">
      <w:pPr>
        <w:pStyle w:val="ListParagraph"/>
        <w:numPr>
          <w:ilvl w:val="0"/>
          <w:numId w:val="12"/>
        </w:numPr>
      </w:pPr>
      <w:r>
        <w:t>Treats stuttering, voice disorders, language delays, and other communication concerns</w:t>
      </w:r>
    </w:p>
    <w:p w14:paraId="74F51887" w14:textId="35F8EA0B" w:rsidR="00991466" w:rsidRDefault="00A77396" w:rsidP="00A77396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https://www.facebook.com/p/Beyond-Expectations-Speech-Therapy-100063767851892</w:t>
        </w:r>
      </w:hyperlink>
      <w:r>
        <w:t xml:space="preserve"> </w:t>
      </w:r>
    </w:p>
    <w:sectPr w:rsidR="0099146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2EB2643"/>
    <w:multiLevelType w:val="hybridMultilevel"/>
    <w:tmpl w:val="52B455B6"/>
    <w:lvl w:ilvl="0" w:tplc="7868A452">
      <w:start w:val="211"/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1E560E07"/>
    <w:multiLevelType w:val="hybridMultilevel"/>
    <w:tmpl w:val="BC56D784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30C41"/>
    <w:multiLevelType w:val="hybridMultilevel"/>
    <w:tmpl w:val="994A1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142F08"/>
    <w:multiLevelType w:val="hybridMultilevel"/>
    <w:tmpl w:val="18442818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637D3B"/>
    <w:multiLevelType w:val="hybridMultilevel"/>
    <w:tmpl w:val="DC0EB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4828137">
    <w:abstractNumId w:val="8"/>
  </w:num>
  <w:num w:numId="2" w16cid:durableId="132253876">
    <w:abstractNumId w:val="6"/>
  </w:num>
  <w:num w:numId="3" w16cid:durableId="666246167">
    <w:abstractNumId w:val="5"/>
  </w:num>
  <w:num w:numId="4" w16cid:durableId="824736054">
    <w:abstractNumId w:val="4"/>
  </w:num>
  <w:num w:numId="5" w16cid:durableId="1285505494">
    <w:abstractNumId w:val="7"/>
  </w:num>
  <w:num w:numId="6" w16cid:durableId="301690001">
    <w:abstractNumId w:val="3"/>
  </w:num>
  <w:num w:numId="7" w16cid:durableId="517039077">
    <w:abstractNumId w:val="2"/>
  </w:num>
  <w:num w:numId="8" w16cid:durableId="166528659">
    <w:abstractNumId w:val="1"/>
  </w:num>
  <w:num w:numId="9" w16cid:durableId="1702125033">
    <w:abstractNumId w:val="0"/>
  </w:num>
  <w:num w:numId="10" w16cid:durableId="211773312">
    <w:abstractNumId w:val="13"/>
  </w:num>
  <w:num w:numId="11" w16cid:durableId="1220245098">
    <w:abstractNumId w:val="11"/>
  </w:num>
  <w:num w:numId="12" w16cid:durableId="450052094">
    <w:abstractNumId w:val="9"/>
  </w:num>
  <w:num w:numId="13" w16cid:durableId="445661522">
    <w:abstractNumId w:val="10"/>
  </w:num>
  <w:num w:numId="14" w16cid:durableId="5533502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32585"/>
    <w:rsid w:val="006E3425"/>
    <w:rsid w:val="00991466"/>
    <w:rsid w:val="00A77396"/>
    <w:rsid w:val="00AA1D8D"/>
    <w:rsid w:val="00B47730"/>
    <w:rsid w:val="00CB0664"/>
    <w:rsid w:val="00F226A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D6C192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A7739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7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p/Beyond-Expectations-Speech-Therapy-100063767851892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kronchildrens.org/departments/Speech-Therapy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easterseals.com/mtc/our-programs/youngstown-hearing-and-speech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991</Characters>
  <Application>Microsoft Office Word</Application>
  <DocSecurity>0</DocSecurity>
  <Lines>26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2026-01-21T17:19:00Z</cp:lastPrinted>
  <dcterms:created xsi:type="dcterms:W3CDTF">2025-10-02T16:37:00Z</dcterms:created>
  <dcterms:modified xsi:type="dcterms:W3CDTF">2026-01-21T17:19:00Z</dcterms:modified>
  <cp:category/>
</cp:coreProperties>
</file>